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3F2" w:rsidRDefault="008823F2">
      <w:pPr>
        <w:autoSpaceDE w:val="0"/>
        <w:autoSpaceDN w:val="0"/>
        <w:spacing w:after="78" w:line="220" w:lineRule="exact"/>
      </w:pPr>
    </w:p>
    <w:p w:rsidR="008823F2" w:rsidRPr="00225B29" w:rsidRDefault="00C00B61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823F2" w:rsidRPr="00225B29" w:rsidRDefault="00C00B61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8823F2" w:rsidRPr="00225B29" w:rsidRDefault="00C00B61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225B29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225B29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8823F2" w:rsidRDefault="00C00B61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8823F2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823F2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8823F2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8823F2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8823F2" w:rsidRDefault="008823F2"/>
        </w:tc>
        <w:tc>
          <w:tcPr>
            <w:tcW w:w="3427" w:type="dxa"/>
            <w:vMerge/>
          </w:tcPr>
          <w:p w:rsidR="008823F2" w:rsidRDefault="008823F2"/>
        </w:tc>
      </w:tr>
      <w:tr w:rsidR="008823F2">
        <w:trPr>
          <w:trHeight w:hRule="exact" w:val="304"/>
        </w:trPr>
        <w:tc>
          <w:tcPr>
            <w:tcW w:w="3427" w:type="dxa"/>
            <w:vMerge/>
          </w:tcPr>
          <w:p w:rsidR="008823F2" w:rsidRDefault="008823F2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8823F2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8823F2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8823F2" w:rsidRDefault="008823F2"/>
        </w:tc>
        <w:tc>
          <w:tcPr>
            <w:tcW w:w="3427" w:type="dxa"/>
            <w:vMerge/>
          </w:tcPr>
          <w:p w:rsidR="008823F2" w:rsidRDefault="008823F2"/>
        </w:tc>
      </w:tr>
    </w:tbl>
    <w:p w:rsidR="008823F2" w:rsidRDefault="00C00B61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8823F2" w:rsidRDefault="00C00B61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2588805)</w:t>
      </w:r>
    </w:p>
    <w:p w:rsidR="008823F2" w:rsidRDefault="00C00B61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8823F2" w:rsidRDefault="00C00B61">
      <w:pPr>
        <w:autoSpaceDE w:val="0"/>
        <w:autoSpaceDN w:val="0"/>
        <w:spacing w:before="70" w:after="0" w:line="230" w:lineRule="auto"/>
        <w:ind w:right="4264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:rsidR="008823F2" w:rsidRDefault="00C00B61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8823F2" w:rsidRDefault="00C00B61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8823F2" w:rsidRDefault="00C00B61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Темирова Джамилят Магомедовна</w:t>
      </w:r>
    </w:p>
    <w:p w:rsidR="008823F2" w:rsidRDefault="00C00B61">
      <w:pPr>
        <w:autoSpaceDE w:val="0"/>
        <w:autoSpaceDN w:val="0"/>
        <w:spacing w:before="70" w:after="0" w:line="230" w:lineRule="auto"/>
        <w:ind w:right="20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</w:p>
    <w:p w:rsidR="008823F2" w:rsidRDefault="008823F2"/>
    <w:p w:rsidR="00225B29" w:rsidRDefault="00225B29"/>
    <w:p w:rsidR="00225B29" w:rsidRDefault="00225B29">
      <w:bookmarkStart w:id="0" w:name="_GoBack"/>
      <w:bookmarkEnd w:id="0"/>
    </w:p>
    <w:p w:rsidR="00225B29" w:rsidRPr="00225B29" w:rsidRDefault="00225B29" w:rsidP="00225B29">
      <w:pPr>
        <w:jc w:val="center"/>
        <w:rPr>
          <w:lang w:val="ru-RU"/>
        </w:rPr>
        <w:sectPr w:rsidR="00225B29" w:rsidRPr="00225B29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  <w:r>
        <w:rPr>
          <w:lang w:val="ru-RU"/>
        </w:rPr>
        <w:t xml:space="preserve">   Новый Чиркей 2022</w:t>
      </w:r>
    </w:p>
    <w:p w:rsidR="008823F2" w:rsidRDefault="008823F2">
      <w:pPr>
        <w:autoSpaceDE w:val="0"/>
        <w:autoSpaceDN w:val="0"/>
        <w:spacing w:after="78" w:line="220" w:lineRule="exact"/>
      </w:pPr>
    </w:p>
    <w:p w:rsidR="008823F2" w:rsidRDefault="008823F2">
      <w:pPr>
        <w:sectPr w:rsidR="008823F2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823F2" w:rsidRDefault="008823F2">
      <w:pPr>
        <w:autoSpaceDE w:val="0"/>
        <w:autoSpaceDN w:val="0"/>
        <w:spacing w:after="78" w:line="220" w:lineRule="exact"/>
      </w:pPr>
    </w:p>
    <w:p w:rsidR="008823F2" w:rsidRDefault="00C00B6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8823F2" w:rsidRPr="00225B29" w:rsidRDefault="00C00B61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8823F2" w:rsidRPr="00225B29" w:rsidRDefault="00C00B6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пр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8823F2" w:rsidRPr="00225B29" w:rsidRDefault="00C00B6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младшего школьника за каждый год обучения в начальной школе.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8823F2" w:rsidRPr="00225B29" w:rsidRDefault="00C00B6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образования, обозначенны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ми во ФГОС НОО, данная программа обеспечивает реализацию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огии обладает возможностями в укреплении фундамента для развития умственной деятельности обучающихся начальных классов.</w:t>
      </w:r>
    </w:p>
    <w:p w:rsidR="008823F2" w:rsidRPr="00225B29" w:rsidRDefault="00C00B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числений, построение форм с учетом основ геометрии, работа с геометрическими фигурами, телами, именованными числами.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айна.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пов учебных текстов в процессе анализа заданий и обсуждения результатов практической деятельности.</w:t>
      </w:r>
    </w:p>
    <w:p w:rsidR="008823F2" w:rsidRPr="00225B29" w:rsidRDefault="00C00B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78" w:line="220" w:lineRule="exact"/>
        <w:rPr>
          <w:lang w:val="ru-RU"/>
        </w:rPr>
      </w:pPr>
    </w:p>
    <w:p w:rsidR="008823F2" w:rsidRPr="00225B29" w:rsidRDefault="00C00B61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8823F2" w:rsidRPr="00225B29" w:rsidRDefault="00C00B61">
      <w:pPr>
        <w:autoSpaceDE w:val="0"/>
        <w:autoSpaceDN w:val="0"/>
        <w:spacing w:before="70" w:after="0"/>
        <w:ind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ошения к ним.</w:t>
      </w:r>
    </w:p>
    <w:p w:rsidR="008823F2" w:rsidRPr="00225B29" w:rsidRDefault="00C00B6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ка.</w:t>
      </w:r>
    </w:p>
    <w:p w:rsidR="008823F2" w:rsidRPr="00225B29" w:rsidRDefault="00C00B61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</w:t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ХНОЛОГИЯ»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ьных, развивающих и воспитательных.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-графической грамотности, у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мения работать с простейшей технологической документацией (рисунок, чертёж, эскиз, схема);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развитие сенсомо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торных процессов, психомоторной координации, глазомера через формирование практических умений;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развитие познаватель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i/>
          <w:color w:val="000000"/>
          <w:sz w:val="24"/>
          <w:lang w:val="ru-RU"/>
        </w:rPr>
        <w:t>Воспитательные зада</w:t>
      </w:r>
      <w:r w:rsidRPr="00225B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развитие социально ценных личностных качеств: организованности, аккуратности, добросовестного и отв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етственного отношения к работе, взаимопомощи, волевой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66" w:line="220" w:lineRule="exact"/>
        <w:rPr>
          <w:lang w:val="ru-RU"/>
        </w:rPr>
      </w:pPr>
    </w:p>
    <w:p w:rsidR="008823F2" w:rsidRPr="00225B29" w:rsidRDefault="00C00B61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ношения к коллективному труду, применение правил культуры общения, проявление уважения к взглядам и мнению других людей.</w:t>
      </w:r>
    </w:p>
    <w:p w:rsidR="008823F2" w:rsidRPr="00225B29" w:rsidRDefault="00C00B61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78" w:line="220" w:lineRule="exact"/>
        <w:rPr>
          <w:lang w:val="ru-RU"/>
        </w:rPr>
      </w:pPr>
    </w:p>
    <w:p w:rsidR="008823F2" w:rsidRPr="00225B29" w:rsidRDefault="00C00B61">
      <w:pPr>
        <w:autoSpaceDE w:val="0"/>
        <w:autoSpaceDN w:val="0"/>
        <w:spacing w:after="0" w:line="230" w:lineRule="auto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823F2" w:rsidRPr="00225B29" w:rsidRDefault="00C00B61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ьевых ресурсов и творчества мастеров.</w:t>
      </w:r>
    </w:p>
    <w:p w:rsidR="008823F2" w:rsidRPr="00225B29" w:rsidRDefault="00C00B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8823F2" w:rsidRPr="00225B29" w:rsidRDefault="00C00B61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нальное и безопасное использование и хранение инструментов.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proofErr w:type="gram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- чаемыми</w:t>
      </w:r>
      <w:proofErr w:type="gram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материалами и производствами. Профессии сферы обслуживания.</w:t>
      </w:r>
    </w:p>
    <w:p w:rsidR="008823F2" w:rsidRPr="00225B29" w:rsidRDefault="00C00B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2. Технологии р</w:t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учной обработки материалов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823F2" w:rsidRPr="00225B29" w:rsidRDefault="00C00B6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823F2" w:rsidRPr="00225B29" w:rsidRDefault="00C00B61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линейке (как направляющему инструменту без откладывания размеров) с опорой на рисунки, графическую инструкцию,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. Отделка изделия или его деталей (окрашивание, вышивка, аппликация и др.).</w:t>
      </w:r>
    </w:p>
    <w:p w:rsidR="008823F2" w:rsidRPr="00225B29" w:rsidRDefault="00C00B6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ка, шаблон и др.), их правильное, рациональное и безопасное использование.</w:t>
      </w:r>
    </w:p>
    <w:p w:rsidR="008823F2" w:rsidRPr="00225B29" w:rsidRDefault="00C00B61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дание формы.</w:t>
      </w:r>
    </w:p>
    <w:p w:rsidR="008823F2" w:rsidRPr="00225B29" w:rsidRDefault="00C00B6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ия ножниц. Картон.</w:t>
      </w:r>
    </w:p>
    <w:p w:rsidR="008823F2" w:rsidRPr="00225B29" w:rsidRDefault="00C00B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8823F2" w:rsidRPr="00225B29" w:rsidRDefault="00C00B61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ние с помощью прокладки, соединение с помощью пластилина).</w:t>
      </w:r>
    </w:p>
    <w:p w:rsidR="008823F2" w:rsidRPr="00225B29" w:rsidRDefault="00C00B6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8823F2" w:rsidRPr="00225B29" w:rsidRDefault="00C00B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вание дополнительных отделочных материалов.</w:t>
      </w:r>
    </w:p>
    <w:p w:rsidR="008823F2" w:rsidRPr="00225B29" w:rsidRDefault="00C00B61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66" w:line="220" w:lineRule="exact"/>
        <w:rPr>
          <w:lang w:val="ru-RU"/>
        </w:rPr>
      </w:pPr>
    </w:p>
    <w:p w:rsidR="008823F2" w:rsidRPr="00225B29" w:rsidRDefault="00C00B61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ние изделий по образцу, рисунку. Конструирование по модели (на плоскости). Взаимосвязь выполняемого действия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желаемого/необходимого результата; выбор способа работы в зависимост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и от требуемого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8823F2" w:rsidRPr="00225B29" w:rsidRDefault="00C00B61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Познавательные</w:t>
      </w:r>
      <w:r w:rsidRPr="00225B2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УУД: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анализировать устройство простых изделий по образцу, рисунку, выделять основные и второсте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пенные составляющие конструкции;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этики общения: уважительное отношение к одноклассникам, внимание к мнению другого;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225B2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принимать и удерживать в процессе деятельнос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ти предложенную учебную задачу;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понимать и принимать критерии оценки качества работ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ы, руководствоваться ими в процессе анализа и оценки выполненных работ;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вы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полнять несложные действия контроля и оценки по предложенным критериям.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ах работы, в процессе изготовления изделий осуществлять элементарное сотрудничество.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78" w:line="220" w:lineRule="exact"/>
        <w:rPr>
          <w:lang w:val="ru-RU"/>
        </w:rPr>
      </w:pPr>
    </w:p>
    <w:p w:rsidR="008823F2" w:rsidRPr="00225B29" w:rsidRDefault="00C00B61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 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а; уважительное отношение к труду и творчеству мастеров;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пониман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реды; эстетические чувства — эмоционально-положительное восприятие и понимание красоты форм и образов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самор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егуляции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8823F2" w:rsidRPr="00225B29" w:rsidRDefault="00C00B61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</w:t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РЕЗУЛЬТАТЫ ОБУЧАЮЩЕГОСЯ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гию в своих устных и письменных высказываниях;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 и декоративно-художественного характера) по изучаемой тематике;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комбинировать и использовать освоенные технологии при изготовлении изделий в соответст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вии с технической, технологической или декоративно-художественной задачей;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</w:t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информацией: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ния информации для решения задач в умственной и материализованной форме; выполнять действия моделирования,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66" w:line="220" w:lineRule="exact"/>
        <w:rPr>
          <w:lang w:val="ru-RU"/>
        </w:rPr>
      </w:pPr>
    </w:p>
    <w:p w:rsidR="008823F2" w:rsidRPr="00225B29" w:rsidRDefault="00C00B61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вступать в диалог, задавать собеседнику вопросы, использовать реплики-уточнения и дополнения; формулировать собственное м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нение и идеи, аргументированно их излагать; выслушивать разные мнения, учитывать их в диалоге;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ного и предметного мира, простые суждения (небольшие тексты) об объекте, его строении, свойствах и способах создания;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рационально организовывать свою работу (под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готовка рабочего места, поддержание и наведение порядка, уборка после работы);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причинно-следственные связи ме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жду выполняемыми действиями и их результатами, прогнозировать действия для получения необходимых результатов;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анных ошибок;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ра и подчинённого; осуществлять продуктивное сотрудничество;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а проектной деятельности.</w:t>
      </w:r>
    </w:p>
    <w:p w:rsidR="008823F2" w:rsidRPr="00225B29" w:rsidRDefault="00C00B6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8823F2" w:rsidRPr="00225B29" w:rsidRDefault="00C00B61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поддерживать порядок на нём в процессе труда;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ла; экономия материала при разметке);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ьных материалов (бумага, картон, фольга, пластилин, природные,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78" w:line="220" w:lineRule="exact"/>
        <w:rPr>
          <w:lang w:val="ru-RU"/>
        </w:rPr>
      </w:pPr>
    </w:p>
    <w:p w:rsidR="008823F2" w:rsidRPr="00225B29" w:rsidRDefault="00C00B61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, резание, лепка и пр.); выполнять доступные те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хнологические приёмы ручной обработки материалов при изготовлении изделий;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выполнять разметку деталей сгибанием, по шаблону, на глаз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, от руки; выделение деталей способами обрывания, вырезания и др.; сборку изделий с помощью клея, ниток и др.;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инструментами и правильно хранить их; соблюдать правила гигиены труда;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зготовления; </w:t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называть ручные инструменты (ножницы, игла, линейка) и приспособления (шаб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лон, стека, булавки и др.), безопасно хранить и работать ими;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инструменту без откладывания размеров); точно резать ножницами по линиям разметки; п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ридавать форму деталям и изделию сгибанием, складыванием, вытягиванием, отрыванием,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жка;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понимать простейши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225B29">
        <w:rPr>
          <w:lang w:val="ru-RU"/>
        </w:rPr>
        <w:br/>
      </w:r>
      <w:r w:rsidRPr="00225B29">
        <w:rPr>
          <w:lang w:val="ru-RU"/>
        </w:rPr>
        <w:tab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ные коллективные работы проектного характера.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64" w:line="220" w:lineRule="exact"/>
        <w:rPr>
          <w:lang w:val="ru-RU"/>
        </w:rPr>
      </w:pPr>
    </w:p>
    <w:p w:rsidR="008823F2" w:rsidRDefault="00C00B6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8823F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823F2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</w:tr>
      <w:tr w:rsidR="008823F2" w:rsidRPr="00225B2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8823F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возможности использования, применения изучаемых материалов при изготовлении изделий,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предметов быта и др.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80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понятие об изучаемых материалах, их </w:t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общее понятие об изучаемых материалах, их происхождение, разнообразие и основные свойства,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отличие материалов от инструментов и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в зависимости от вида работы. Рационально размещать на рабочем месте материалы и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инструменты; поддерживать порядок во время работы;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убирать рабочее место по окончании работы под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руководством учителя;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</w:t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05.10.2022 12.10.2022</w:t>
            </w:r>
          </w:p>
        </w:tc>
        <w:tc>
          <w:tcPr>
            <w:tcW w:w="42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348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</w:tr>
      <w:tr w:rsidR="008823F2" w:rsidRPr="00225B2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8823F2" w:rsidRPr="00225B2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2" w:lineRule="auto"/>
              <w:ind w:left="7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load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/47-2-2</w:t>
            </w:r>
          </w:p>
        </w:tc>
      </w:tr>
      <w:tr w:rsidR="008823F2">
        <w:trPr>
          <w:trHeight w:hRule="exact" w:val="9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расположение, виды соединения;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2-2</w:t>
            </w:r>
          </w:p>
        </w:tc>
      </w:tr>
    </w:tbl>
    <w:p w:rsidR="008823F2" w:rsidRDefault="008823F2">
      <w:pPr>
        <w:autoSpaceDE w:val="0"/>
        <w:autoSpaceDN w:val="0"/>
        <w:spacing w:after="0" w:line="14" w:lineRule="exact"/>
      </w:pPr>
    </w:p>
    <w:p w:rsidR="008823F2" w:rsidRDefault="008823F2">
      <w:pPr>
        <w:sectPr w:rsidR="008823F2">
          <w:pgSz w:w="16840" w:h="11900"/>
          <w:pgMar w:top="282" w:right="640" w:bottom="9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23F2" w:rsidRDefault="008823F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8823F2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 направляющему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деятельность: подготавливать рабочее место для работы с бумагой и картоном, правильно и рационально размещать инструменты и материалы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соответствии с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:rsidR="008823F2" w:rsidRPr="00225B29" w:rsidRDefault="00C00B61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помощью пластилина, клея, скручивание,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Отделка изделия или его деталей (окрашивание, вышивка, аппликация</w:t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способов обработки материалов в зависимости от их </w:t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8823F2" w:rsidRPr="00225B29">
        <w:trPr>
          <w:trHeight w:hRule="exact" w:val="1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складывание, </w:t>
            </w:r>
            <w:proofErr w:type="spellStart"/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обрывание, 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анализировать конструкцию 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load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/47-2-2</w:t>
            </w:r>
          </w:p>
        </w:tc>
      </w:tr>
      <w:tr w:rsidR="008823F2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/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технику безопасной работы инструментами и 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приспособлениями;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6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4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</w:tc>
        <w:tc>
          <w:tcPr>
            <w:tcW w:w="42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отделение части (стекой, отрыванием), 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</w:tbl>
    <w:p w:rsidR="008823F2" w:rsidRDefault="008823F2">
      <w:pPr>
        <w:autoSpaceDE w:val="0"/>
        <w:autoSpaceDN w:val="0"/>
        <w:spacing w:after="0" w:line="14" w:lineRule="exact"/>
      </w:pPr>
    </w:p>
    <w:p w:rsidR="008823F2" w:rsidRDefault="008823F2">
      <w:pPr>
        <w:sectPr w:rsidR="008823F2">
          <w:pgSz w:w="16840" w:h="11900"/>
          <w:pgMar w:top="284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23F2" w:rsidRDefault="008823F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8823F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</w:t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материалов (плоские —листья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природные материалы по цвету, форме, прочности;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виды ниток (швейные, мулине), их назначение;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булавки, ножницы;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подготовку нитки и иглы к работе: завязывание 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узелка, использование приёмов отмеривания нитки для шитья, вдевание нитки в иглу;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 w:rsidRPr="00225B2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52" w:lineRule="auto"/>
              <w:ind w:left="72"/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 осыпания края ткани, выполнять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прямую строчку стежков и варианты строчки прямого стежка (перевивы «змейка», «волна», «цепочка»).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Понимать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изученных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строчек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(отделка, соединение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деталей);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0" w:lineRule="auto"/>
              <w:ind w:left="7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8823F2">
        <w:trPr>
          <w:trHeight w:hRule="exact" w:val="350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</w:tr>
      <w:tr w:rsidR="008823F2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</w:t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детали и части изделия, их взаимное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01.03.2023 15.03.2023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ction.edu.ru</w:t>
            </w:r>
          </w:p>
        </w:tc>
      </w:tr>
      <w:tr w:rsidR="008823F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22.03.2023 05.04.2023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 w:rsidRPr="00225B2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0" w:lineRule="auto"/>
              <w:ind w:left="7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8823F2" w:rsidRPr="00225B29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19.04.2023 26.04.2023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8823F2" w:rsidRPr="00225B29" w:rsidRDefault="008823F2">
      <w:pPr>
        <w:autoSpaceDE w:val="0"/>
        <w:autoSpaceDN w:val="0"/>
        <w:spacing w:after="0" w:line="14" w:lineRule="exact"/>
        <w:rPr>
          <w:lang w:val="ru-RU"/>
        </w:rPr>
      </w:pPr>
    </w:p>
    <w:p w:rsidR="008823F2" w:rsidRPr="00225B29" w:rsidRDefault="008823F2">
      <w:pPr>
        <w:rPr>
          <w:lang w:val="ru-RU"/>
        </w:rPr>
        <w:sectPr w:rsidR="008823F2" w:rsidRPr="00225B29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8823F2" w:rsidRPr="00225B2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03.05.2023 10.05.2023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52" w:lineRule="auto"/>
              <w:ind w:left="7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8823F2">
        <w:trPr>
          <w:trHeight w:hRule="exact" w:val="350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</w:tr>
      <w:tr w:rsidR="008823F2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8823F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8823F2" w:rsidRPr="00225B2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готовые материалы, представленные 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8823F2">
        <w:trPr>
          <w:trHeight w:hRule="exact" w:val="348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</w:tr>
      <w:tr w:rsidR="008823F2">
        <w:trPr>
          <w:trHeight w:hRule="exact" w:val="328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</w:tr>
    </w:tbl>
    <w:p w:rsidR="008823F2" w:rsidRDefault="008823F2">
      <w:pPr>
        <w:autoSpaceDE w:val="0"/>
        <w:autoSpaceDN w:val="0"/>
        <w:spacing w:after="0" w:line="14" w:lineRule="exact"/>
      </w:pPr>
    </w:p>
    <w:p w:rsidR="008823F2" w:rsidRDefault="008823F2">
      <w:pPr>
        <w:sectPr w:rsidR="008823F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23F2" w:rsidRDefault="008823F2">
      <w:pPr>
        <w:autoSpaceDE w:val="0"/>
        <w:autoSpaceDN w:val="0"/>
        <w:spacing w:after="78" w:line="220" w:lineRule="exact"/>
      </w:pPr>
    </w:p>
    <w:p w:rsidR="008823F2" w:rsidRDefault="00C00B6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823F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823F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F2" w:rsidRDefault="008823F2"/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работать с учебником. Я и мои друзья.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Беседа;</w:t>
            </w:r>
          </w:p>
        </w:tc>
      </w:tr>
      <w:tr w:rsidR="008823F2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 и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инструменты. Организация рабочего места.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технология?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Природный материал.</w:t>
            </w:r>
          </w:p>
          <w:p w:rsidR="008823F2" w:rsidRPr="00225B29" w:rsidRDefault="00C00B6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</w:t>
            </w:r>
            <w:proofErr w:type="gram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 Аппликация</w:t>
            </w:r>
            <w:proofErr w:type="gram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Пластилин. Аппликация из пластилина «Ромашковая поляна».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Изделие «Мудрая сова».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</w:t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Изделие:«Получение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сушка семян».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Изделие: «Овощи из пластилина».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 w:rsidRPr="00225B2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 Изделия: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«Волшебные фигуры»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«Закладки из бумаги».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Насекомые. </w:t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Изделие:«Пчёлы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соты».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 w:rsidRPr="00225B29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Дикие животные. Изделие:«Коллаж».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 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8823F2" w:rsidRPr="00225B29" w:rsidRDefault="008823F2">
      <w:pPr>
        <w:autoSpaceDE w:val="0"/>
        <w:autoSpaceDN w:val="0"/>
        <w:spacing w:after="0" w:line="14" w:lineRule="exact"/>
        <w:rPr>
          <w:lang w:val="ru-RU"/>
        </w:rPr>
      </w:pP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Новый год. </w:t>
            </w:r>
            <w:proofErr w:type="spellStart"/>
            <w:proofErr w:type="gram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Изделия:«</w:t>
            </w:r>
            <w:proofErr w:type="gram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Украшение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</w:t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ёлку»,«Украшение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окно».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Домашние животные. Изделие: «Котёнок».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Такие разные дома.</w:t>
            </w:r>
          </w:p>
          <w:p w:rsidR="008823F2" w:rsidRPr="00225B29" w:rsidRDefault="00C00B61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«Домик из веток»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Посуда.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 w:rsidRPr="00225B2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Изделия: «Чашка»,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«Чайник», «Сахарница».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225B29">
              <w:rPr>
                <w:lang w:val="ru-RU"/>
              </w:rPr>
              <w:br/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 в доме. </w:t>
            </w:r>
            <w:proofErr w:type="spellStart"/>
            <w:proofErr w:type="gram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</w:t>
            </w:r>
            <w:proofErr w:type="gram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Торшер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Мебель. Изделие:  «Стул».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Одежда, ткань, нитки. Изделие: «Кукла из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ниток».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шить. </w:t>
            </w:r>
            <w:proofErr w:type="spell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Изделия:«Строчка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стежков».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«Закладка с вышивкой».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823F2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«Пришиваем пуговицу с двумя отверстиями»,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«Медвежонок».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tabs>
                <w:tab w:val="left" w:pos="192"/>
              </w:tabs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25B29">
              <w:rPr>
                <w:lang w:val="ru-RU"/>
              </w:rPr>
              <w:tab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Передвижение по земле. Изделие: «Тачка».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 w:right="144" w:firstLine="6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Вода в жизни человека. </w:t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«Проращивание семян».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Питьевая вода. Изделие:«Колодец».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823F2" w:rsidRDefault="008823F2">
      <w:pPr>
        <w:autoSpaceDE w:val="0"/>
        <w:autoSpaceDN w:val="0"/>
        <w:spacing w:after="0" w:line="14" w:lineRule="exact"/>
      </w:pPr>
    </w:p>
    <w:p w:rsidR="008823F2" w:rsidRDefault="008823F2">
      <w:pPr>
        <w:sectPr w:rsidR="008823F2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23F2" w:rsidRDefault="008823F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воде. Изделие: «Кораблик из бумаги», «Плот».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ветра. Изделие: «Вертушка».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Полёты птиц. Изделие:«Попугай».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823F2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Полёты человека.</w:t>
            </w:r>
          </w:p>
          <w:p w:rsidR="008823F2" w:rsidRPr="00225B29" w:rsidRDefault="00C00B61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proofErr w:type="gramStart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  «</w:t>
            </w:r>
            <w:proofErr w:type="spellStart"/>
            <w:proofErr w:type="gram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Самолёт»,«Парашют</w:t>
            </w:r>
            <w:proofErr w:type="spellEnd"/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общения.</w:t>
            </w:r>
          </w:p>
          <w:p w:rsidR="008823F2" w:rsidRPr="00225B29" w:rsidRDefault="00C00B61">
            <w:pPr>
              <w:autoSpaceDE w:val="0"/>
              <w:autoSpaceDN w:val="0"/>
              <w:spacing w:before="70" w:after="0" w:line="262" w:lineRule="auto"/>
              <w:ind w:right="576"/>
              <w:jc w:val="center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«Письмо на глиняной дощечке».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Важные телефонные номера. Правила </w:t>
            </w:r>
            <w:r w:rsidRPr="00225B29">
              <w:rPr>
                <w:lang w:val="ru-RU"/>
              </w:rPr>
              <w:br/>
            </w: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Компьютер.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823F2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Pr="00225B29" w:rsidRDefault="00C00B6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25B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C00B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23F2" w:rsidRDefault="008823F2"/>
        </w:tc>
      </w:tr>
    </w:tbl>
    <w:p w:rsidR="008823F2" w:rsidRDefault="008823F2">
      <w:pPr>
        <w:autoSpaceDE w:val="0"/>
        <w:autoSpaceDN w:val="0"/>
        <w:spacing w:after="0" w:line="14" w:lineRule="exact"/>
      </w:pPr>
    </w:p>
    <w:p w:rsidR="008823F2" w:rsidRDefault="008823F2">
      <w:pPr>
        <w:sectPr w:rsidR="008823F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23F2" w:rsidRDefault="008823F2">
      <w:pPr>
        <w:autoSpaceDE w:val="0"/>
        <w:autoSpaceDN w:val="0"/>
        <w:spacing w:after="78" w:line="220" w:lineRule="exact"/>
      </w:pPr>
    </w:p>
    <w:p w:rsidR="008823F2" w:rsidRDefault="00C00B6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823F2" w:rsidRPr="00225B29" w:rsidRDefault="00C00B61">
      <w:pPr>
        <w:autoSpaceDE w:val="0"/>
        <w:autoSpaceDN w:val="0"/>
        <w:spacing w:before="346" w:after="0" w:line="300" w:lineRule="auto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Введите свой вариант:</w:t>
      </w:r>
    </w:p>
    <w:p w:rsidR="008823F2" w:rsidRPr="00225B29" w:rsidRDefault="00C00B61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разработки, электронный диск.</w:t>
      </w:r>
    </w:p>
    <w:p w:rsidR="008823F2" w:rsidRPr="00225B29" w:rsidRDefault="00C00B61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proofErr w:type="spellStart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, РЭШ</w:t>
      </w:r>
    </w:p>
    <w:p w:rsidR="008823F2" w:rsidRPr="00225B29" w:rsidRDefault="008823F2">
      <w:pPr>
        <w:rPr>
          <w:lang w:val="ru-RU"/>
        </w:rPr>
        <w:sectPr w:rsidR="008823F2" w:rsidRPr="00225B2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23F2" w:rsidRPr="00225B29" w:rsidRDefault="008823F2">
      <w:pPr>
        <w:autoSpaceDE w:val="0"/>
        <w:autoSpaceDN w:val="0"/>
        <w:spacing w:after="78" w:line="220" w:lineRule="exact"/>
        <w:rPr>
          <w:lang w:val="ru-RU"/>
        </w:rPr>
      </w:pPr>
    </w:p>
    <w:p w:rsidR="008823F2" w:rsidRPr="00225B29" w:rsidRDefault="00C00B61">
      <w:pPr>
        <w:autoSpaceDE w:val="0"/>
        <w:autoSpaceDN w:val="0"/>
        <w:spacing w:after="0" w:line="230" w:lineRule="auto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</w:t>
      </w: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РАЗОВАТЕЛЬНОГО ПРОЦЕССА</w:t>
      </w:r>
    </w:p>
    <w:p w:rsidR="008823F2" w:rsidRPr="00225B29" w:rsidRDefault="00C00B61">
      <w:pPr>
        <w:autoSpaceDE w:val="0"/>
        <w:autoSpaceDN w:val="0"/>
        <w:spacing w:before="346" w:after="0" w:line="230" w:lineRule="auto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8823F2" w:rsidRPr="00225B29" w:rsidRDefault="00C00B61">
      <w:pPr>
        <w:autoSpaceDE w:val="0"/>
        <w:autoSpaceDN w:val="0"/>
        <w:spacing w:before="166" w:after="0"/>
        <w:ind w:right="288"/>
        <w:rPr>
          <w:lang w:val="ru-RU"/>
        </w:rPr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Учебник, рабочие тетради; заготовка для изготовления подставки для кисти (заранее вырезать из приложения 1 рабочей тетради);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бумага для упражнений в разметке и вырезании симметричных форм простой карандаш, ножницы, ИКТ.</w:t>
      </w:r>
    </w:p>
    <w:p w:rsidR="008823F2" w:rsidRPr="00225B29" w:rsidRDefault="00C00B61">
      <w:pPr>
        <w:autoSpaceDE w:val="0"/>
        <w:autoSpaceDN w:val="0"/>
        <w:spacing w:before="262" w:after="0" w:line="230" w:lineRule="auto"/>
        <w:rPr>
          <w:lang w:val="ru-RU"/>
        </w:rPr>
      </w:pPr>
      <w:r w:rsidRPr="00225B2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823F2" w:rsidRDefault="00C00B61">
      <w:pPr>
        <w:autoSpaceDE w:val="0"/>
        <w:autoSpaceDN w:val="0"/>
        <w:spacing w:before="166" w:after="0" w:line="286" w:lineRule="auto"/>
        <w:ind w:right="3456"/>
      </w:pP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1. Набор цветной бумаги;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2. Набор цветного картона;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3. Набор белого картона;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4.Ножницы с тупыми концами;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>5.Кле</w:t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й – карандаш, клей ПВА, кисточка для клея;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6.Пластилин не менее 8 цветов, стеки, дощечка;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7.Природный материал; </w:t>
      </w:r>
      <w:r w:rsidRPr="00225B29">
        <w:rPr>
          <w:lang w:val="ru-RU"/>
        </w:rPr>
        <w:br/>
      </w:r>
      <w:r w:rsidRPr="00225B29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Папка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молнии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 ручками для принадлежностей по технологии.</w:t>
      </w:r>
    </w:p>
    <w:p w:rsidR="008823F2" w:rsidRDefault="008823F2">
      <w:pPr>
        <w:sectPr w:rsidR="008823F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00B61" w:rsidRDefault="00C00B61"/>
    <w:sectPr w:rsidR="00C00B6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25B29"/>
    <w:rsid w:val="0029639D"/>
    <w:rsid w:val="00326F90"/>
    <w:rsid w:val="008823F2"/>
    <w:rsid w:val="00AA1D8D"/>
    <w:rsid w:val="00B47730"/>
    <w:rsid w:val="00C00B6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24E7BB"/>
  <w14:defaultImageDpi w14:val="300"/>
  <w15:docId w15:val="{D92B1C84-3FA0-4738-9D80-AB95D3C0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FF4A2E-A3EE-4ACC-A081-9AD2BB2F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5736</Words>
  <Characters>32697</Characters>
  <Application>Microsoft Office Word</Application>
  <DocSecurity>0</DocSecurity>
  <Lines>272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38357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2022-08-24T08:31:00Z</dcterms:created>
  <dcterms:modified xsi:type="dcterms:W3CDTF">2022-08-24T08:31:00Z</dcterms:modified>
  <cp:category/>
</cp:coreProperties>
</file>